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05741451" name="d674e840-a5a8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098027" name="d674e840-a5a8-11f0-be77-07817a340ded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47718211" name="db6b1710-a5a9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8677681" name="db6b1710-a5a9-11f0-be77-07817a340ded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39259614" name="f17ea3f0-a5a9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0430375" name="f17ea3f0-a5a9-11f0-be77-07817a340ded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37627990" name="0381b1a0-a5aa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14290946" name="0381b1a0-a5aa-11f0-be77-07817a340ded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8742550" name="156cf190-a5aa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6404806" name="156cf190-a5aa-11f0-be77-07817a340ded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Promenadenstrasse 49, 9400 Rorschach</w:t>
          </w:r>
        </w:p>
        <w:p>
          <w:pPr>
            <w:spacing w:before="0" w:after="0"/>
          </w:pPr>
          <w:r>
            <w:t>531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